
<file path=[Content_Types].xml><?xml version="1.0" encoding="utf-8"?>
<Types xmlns="http://schemas.openxmlformats.org/package/2006/content-types">
  <Default Extension="rels" ContentType="application/vnd.openxmlformats-package.relationship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 standalone="yes"?><r:Relationships xmlns:r="http://schemas.openxmlformats.org/package/2006/relationships"><r:Relationship Id="rId4" Type="http://schemas.openxmlformats.org/officeDocument/2006/relationships/officeDocument" Target="word/document.xml"/><r:Relationship Id="rId6" Type="http://schemas.openxmlformats.org/officeDocument/2006/relationships/custom-properties" Target="docProps/custom.xml"/></r:Relationships>
</file>

<file path=word/document.xml><?xml version="1.0" encoding="utf-8"?>
<w:document xmlns:w="http://schemas.openxmlformats.org/wordprocessingml/2006/main" xmlns:wp="http://schemas.openxmlformats.org/drawingml/2006/wordprocessingDrawing" xmlns:ns3="http://schemas.openxmlformats.org/officeDocument/2006/relationships" xmlns:a="http://schemas.openxmlformats.org/drawingml/2006/main" xmlns:pic="http://schemas.openxmlformats.org/drawingml/2006/picture" xmlns:ns6="http://schemas.openxmlformats.org/schemaLibrary/2006/main">
  <w:body>
    <w:p>
      <w:r>
        <w:t>This document is a simple demo of XmlUtils.</w:t>
        <w:t>unmarshallFromTemplate</w:t>
      </w:r>
    </w:p>
    <w:p/>
    <w:p>
      <w:r>
        <w:t>My favourite colour is ${colour}.</w:t>
      </w:r>
    </w:p>
    <w:p/>
    <w:p>
      <w:r>
        <w:t>My favourite ice cream is ${icecream}.</w:t>
      </w:r>
    </w:p>
    <w:p/>
    <w:p>
      <w:r>
        <w:t>That's all folks.</w:t>
      </w:r>
    </w:p>
  </w:body>
</w:document>
</file>

<file path=word/styles.xml><?xml version="1.0" encoding="utf-8"?>
<w:styles xmlns:w="http://schemas.openxmlformats.org/wordprocessingml/2006/main" xmlns:wp="http://schemas.openxmlformats.org/drawingml/2006/wordprocessingDrawing" xmlns:ns3="http://schemas.openxmlformats.org/officeDocument/2006/relationships" xmlns:a="http://schemas.openxmlformats.org/drawingml/2006/main" xmlns:pic="http://schemas.openxmlformats.org/drawingml/2006/picture" xmlns:ns6="http://schemas.openxmlformats.org/schemaLibrary/2006/main"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0" w:name="Emphasis"/>
  </w:latentStyles>
  <w:style w:default="true" w:styleId="Normal" w:type="paragraph">
    <w:name w:val="Normal"/>
    <w:qFormat/>
    <w:rsid w:val="004A3277"/>
  </w:style>
  <w:style w:styleId="Heading1" w:type="paragraph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cstheme="majorBidi" w:eastAsiaTheme="majorEastAsia" w:hAnsiTheme="majorHAnsi" w:asciiTheme="majorHAnsi"/>
      <w:b/>
      <w:bCs/>
      <w:color w:themeShade="BF" w:themeColor="accent1" w:val="365F91"/>
      <w:sz w:val="28"/>
      <w:szCs w:val="28"/>
    </w:rPr>
  </w:style>
  <w:style w:styleId="Heading2" w:type="paragraph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cstheme="majorBidi" w:eastAsiaTheme="majorEastAsia" w:hAnsiTheme="majorHAnsi" w:asciiTheme="majorHAnsi"/>
      <w:b/>
      <w:bCs/>
      <w:color w:themeColor="accent1" w:val="4F81BD"/>
      <w:sz w:val="26"/>
      <w:szCs w:val="26"/>
    </w:rPr>
  </w:style>
  <w:style w:styleId="Heading3" w:type="paragraph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cstheme="majorBidi" w:eastAsiaTheme="majorEastAsia" w:hAnsiTheme="majorHAnsi" w:asciiTheme="majorHAnsi"/>
      <w:b/>
      <w:bCs/>
      <w:color w:themeColor="accent1" w:val="4F81BD"/>
    </w:rPr>
  </w:style>
  <w:style w:styleId="Heading4" w:type="paragraph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cstheme="majorBidi" w:eastAsiaTheme="majorEastAsia" w:hAnsiTheme="majorHAnsi" w:asciiTheme="majorHAnsi"/>
      <w:b/>
      <w:bCs/>
      <w:i/>
      <w:iCs/>
      <w:color w:themeColor="accent1" w:val="4F81BD"/>
    </w:rPr>
  </w:style>
  <w:style w:default="true" w:styleId="DefaultParagraphFont" w:type="character">
    <w:name w:val="Default Paragraph Font"/>
    <w:uiPriority w:val="1"/>
    <w:semiHidden/>
    <w:unhideWhenUsed/>
  </w:style>
  <w:style w:styleId="Header" w:type="paragraph">
    <w:name w:val="header"/>
    <w:basedOn w:val="Normal"/>
    <w:link w:val="HeaderChar"/>
    <w:uiPriority w:val="99"/>
    <w:unhideWhenUsed/>
    <w:rsid w:val="00841CD9"/>
    <w:pPr>
      <w:tabs>
        <w:tab w:pos="4680" w:val="center"/>
        <w:tab w:pos="9360" w:val="right"/>
      </w:tabs>
    </w:pPr>
  </w:style>
  <w:style w:customStyle="true" w:styleId="HeaderChar" w:type="character">
    <w:name w:val="Header Char"/>
    <w:basedOn w:val="DefaultParagraphFont"/>
    <w:link w:val="Header"/>
    <w:uiPriority w:val="99"/>
    <w:rsid w:val="00841CD9"/>
  </w:style>
  <w:style w:customStyle="true" w:styleId="Heading1Char" w:type="character">
    <w:name w:val="Heading 1 Char"/>
    <w:basedOn w:val="DefaultParagraphFont"/>
    <w:link w:val="Heading1"/>
    <w:uiPriority w:val="9"/>
    <w:rsid w:val="00841CD9"/>
    <w:rPr>
      <w:rFonts w:cstheme="majorBidi" w:eastAsiaTheme="majorEastAsia" w:hAnsiTheme="majorHAnsi" w:asciiTheme="majorHAnsi"/>
      <w:b/>
      <w:bCs/>
      <w:color w:themeShade="BF" w:themeColor="accent1" w:val="365F91"/>
      <w:sz w:val="28"/>
      <w:szCs w:val="28"/>
    </w:rPr>
  </w:style>
  <w:style w:customStyle="true" w:styleId="Heading2Char" w:type="character">
    <w:name w:val="Heading 2 Char"/>
    <w:basedOn w:val="DefaultParagraphFont"/>
    <w:link w:val="Heading2"/>
    <w:uiPriority w:val="9"/>
    <w:rsid w:val="00841CD9"/>
    <w:rPr>
      <w:rFonts w:cstheme="majorBidi" w:eastAsiaTheme="majorEastAsia" w:hAnsiTheme="majorHAnsi" w:asciiTheme="majorHAnsi"/>
      <w:b/>
      <w:bCs/>
      <w:color w:themeColor="accent1" w:val="4F81BD"/>
      <w:sz w:val="26"/>
      <w:szCs w:val="26"/>
    </w:rPr>
  </w:style>
  <w:style w:customStyle="true" w:styleId="Heading3Char" w:type="character">
    <w:name w:val="Heading 3 Char"/>
    <w:basedOn w:val="DefaultParagraphFont"/>
    <w:link w:val="Heading3"/>
    <w:uiPriority w:val="9"/>
    <w:rsid w:val="00841CD9"/>
    <w:rPr>
      <w:rFonts w:cstheme="majorBidi" w:eastAsiaTheme="majorEastAsia" w:hAnsiTheme="majorHAnsi" w:asciiTheme="majorHAnsi"/>
      <w:b/>
      <w:bCs/>
      <w:color w:themeColor="accent1" w:val="4F81BD"/>
    </w:rPr>
  </w:style>
  <w:style w:customStyle="true" w:styleId="Heading4Char" w:type="character">
    <w:name w:val="Heading 4 Char"/>
    <w:basedOn w:val="DefaultParagraphFont"/>
    <w:link w:val="Heading4"/>
    <w:uiPriority w:val="9"/>
    <w:rsid w:val="00841CD9"/>
    <w:rPr>
      <w:rFonts w:cstheme="majorBidi" w:eastAsiaTheme="majorEastAsia" w:hAnsiTheme="majorHAnsi" w:asciiTheme="majorHAnsi"/>
      <w:b/>
      <w:bCs/>
      <w:i/>
      <w:iCs/>
      <w:color w:themeColor="accent1" w:val="4F81BD"/>
    </w:rPr>
  </w:style>
  <w:style w:styleId="NormalIndent" w:type="paragraph">
    <w:name w:val="Normal Indent"/>
    <w:basedOn w:val="Normal"/>
    <w:uiPriority w:val="99"/>
    <w:unhideWhenUsed/>
    <w:rsid w:val="00841CD9"/>
    <w:pPr>
      <w:ind w:left="720"/>
    </w:pPr>
  </w:style>
  <w:style w:styleId="Subtitle" w:type="paragraph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cstheme="majorBidi" w:eastAsiaTheme="majorEastAsia" w:hAnsiTheme="majorHAnsi" w:asciiTheme="majorHAnsi"/>
      <w:i/>
      <w:iCs/>
      <w:color w:themeColor="accent1" w:val="4F81BD"/>
      <w:spacing w:val="15"/>
      <w:sz w:val="24"/>
      <w:szCs w:val="24"/>
    </w:rPr>
  </w:style>
  <w:style w:customStyle="true" w:styleId="SubtitleChar" w:type="character">
    <w:name w:val="Subtitle Char"/>
    <w:basedOn w:val="DefaultParagraphFont"/>
    <w:link w:val="Subtitle"/>
    <w:uiPriority w:val="11"/>
    <w:rsid w:val="00841CD9"/>
    <w:rPr>
      <w:rFonts w:cstheme="majorBidi" w:eastAsiaTheme="majorEastAsia" w:hAnsiTheme="majorHAnsi" w:asciiTheme="majorHAnsi"/>
      <w:i/>
      <w:iCs/>
      <w:color w:themeColor="accent1" w:val="4F81BD"/>
      <w:spacing w:val="15"/>
      <w:sz w:val="24"/>
      <w:szCs w:val="24"/>
    </w:rPr>
  </w:style>
  <w:style w:styleId="Title" w:type="paragraph">
    <w:name w:val="Title"/>
    <w:basedOn w:val="Normal"/>
    <w:next w:val="Normal"/>
    <w:link w:val="TitleChar"/>
    <w:uiPriority w:val="10"/>
    <w:qFormat/>
    <w:rsid w:val="00841CD9"/>
    <w:pPr>
      <w:pBdr>
        <w:bottom w:space="4" w:sz="8" w:themeColor="accent1" w:color="4F81BD" w:val="single"/>
      </w:pBdr>
      <w:spacing w:after="300"/>
      <w:contextualSpacing/>
    </w:pPr>
    <w:rPr>
      <w:rFonts w:cstheme="majorBidi" w:eastAsiaTheme="majorEastAsia" w:hAnsiTheme="majorHAnsi" w:asciiTheme="majorHAnsi"/>
      <w:color w:themeShade="BF" w:themeColor="text2" w:val="17365D"/>
      <w:spacing w:val="5"/>
      <w:kern w:val="28"/>
      <w:sz w:val="52"/>
      <w:szCs w:val="52"/>
    </w:rPr>
  </w:style>
  <w:style w:customStyle="true" w:styleId="TitleChar" w:type="character">
    <w:name w:val="Title Char"/>
    <w:basedOn w:val="DefaultParagraphFont"/>
    <w:link w:val="Title"/>
    <w:uiPriority w:val="10"/>
    <w:rsid w:val="00841CD9"/>
    <w:rPr>
      <w:rFonts w:cstheme="majorBidi" w:eastAsiaTheme="majorEastAsia" w:hAnsiTheme="majorHAnsi" w:asciiTheme="majorHAnsi"/>
      <w:color w:themeShade="BF" w:themeColor="text2" w:val="17365D"/>
      <w:spacing w:val="5"/>
      <w:kern w:val="28"/>
      <w:sz w:val="52"/>
      <w:szCs w:val="52"/>
    </w:rPr>
  </w:style>
  <w:style w:styleId="Emphasis" w:type="character">
    <w:name w:val="Emphasis"/>
    <w:basedOn w:val="DefaultParagraphFont"/>
    <w:uiPriority w:val="20"/>
    <w:qFormat/>
    <w:rsid w:val="00D1197D"/>
    <w:rPr>
      <w:i/>
      <w:iCs/>
    </w:rPr>
  </w:style>
</w:styles>
</file>

<file path=word/_rels/document.xml.rels><?xml version="1.0" encoding="UTF-8" standalone="yes"?><r:Relationships xmlns:r="http://schemas.openxmlformats.org/package/2006/relationships"><r:Relationship Id="rId5" Type="http://schemas.openxmlformats.org/officeDocument/2006/relationships/styles" Target="styles.xml"/></r:Relationships>
</file>

<file path=docProps/custom.xml><?xml version="1.0" encoding="utf-8"?>
<prop:Properties xmlns:vt="http://schemas.openxmlformats.org/officeDocument/2006/docPropsVTypes" xmlns:prop="http://schemas.openxmlformats.org/officeDocument/2006/custom-properties"/>
</file>