
<file path=[Content_Types].xml><?xml version="1.0" encoding="utf-8"?>
<Types xmlns="http://schemas.openxmlformats.org/package/2006/content-types">
  <Default ContentType="text/html" Extension="html"/>
  <Default ContentType="application/vnd.openxmlformats-package.relationships+xml" Extension="rels"/>
  <Override PartName="/docProps/app.xml" ContentType="application/vnd.openxmlformats-officedocument.extended-properties+xml"/>
  <Override PartName="/docProps/core.xml" ContentType="application/vnd.openxmlformats-package.core-properties+xml"/>
  <Override PartName="/hw.html" ContentType="text/ht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42" w:rsidRDefault="00F71342">
      <w:pPr>
        <w:rPr>
          <w:sz w:val="52"/>
          <w:szCs w:val="52"/>
        </w:rPr>
      </w:pPr>
      <w:proofErr w:type="gramStart"/>
      <w:r w:rsidRPr="00F71342">
        <w:rPr>
          <w:sz w:val="52"/>
          <w:szCs w:val="52"/>
          <w14:glow w14:rad="101600">
            <w14:schemeClr w14:val="accent3">
              <w14:alpha w14:val="60000"/>
              <w14:satMod w14:val="175000"/>
            </w14:schemeClr>
          </w14:glow>
        </w:rPr>
        <w:t xml:space="preserve">My first 2010 </w:t>
      </w:r>
      <w:r w:rsidRPr="00F71342">
        <w:rPr>
          <w:sz w:val="52"/>
          <w:szCs w:val="52"/>
        </w:rPr>
        <w:t>document.</w:t>
      </w:r>
      <w:proofErr w:type="gramEnd"/>
    </w:p>
    <w:p w:rsidR="00EA10E8" w:rsidRDefault="00CE3F1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127000</wp:posOffset>
                </wp:positionV>
                <wp:extent cx="584200" cy="374650"/>
                <wp:effectExtent l="0" t="0" r="25400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74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46pt;margin-top:10pt;width:46pt;height:2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" fillcolor="#4f81bd [3204]" strokecolor="#243f60 [1604]" strokeweight="2pt"/>
            </w:pict>
          </mc:Fallback>
        </mc:AlternateContent>
      </w:r>
    </w:p>
    <w:sectPr w:rsidR="00EA1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US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0" w:name="Emphasis"/>
    <w:lsdException w:unhideWhenUsed="false" w:semiHidden="false" w:uiPriority="59" w:name="Table Grid"/>
  </w:latentStyles>
  <w:style w:default="true" w:styleId="Normal" w:type="paragraph">
    <w:name w:val="Normal"/>
    <w:qFormat/>
    <w:rsid w:val="004A3277"/>
  </w:style>
  <w:style w:styleId="Heading1" w:type="paragraph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cstheme="majorBidi" w:eastAsiaTheme="majorEastAsia" w:hAnsiTheme="majorHAnsi" w:asciiTheme="majorHAnsi"/>
      <w:b/>
      <w:bCs/>
      <w:color w:themeShade="BF" w:themeColor="accent1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cstheme="majorBidi" w:eastAsiaTheme="majorEastAsia" w:hAnsiTheme="majorHAnsi" w:asci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cstheme="majorBidi" w:eastAsiaTheme="majorEastAsia" w:hAnsiTheme="majorHAnsi" w:asci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cstheme="majorBidi" w:eastAsiaTheme="majorEastAsia" w:hAnsiTheme="majorHAnsi" w:asciiTheme="majorHAnsi"/>
      <w:b/>
      <w:bCs/>
      <w:i/>
      <w:iCs/>
      <w:color w:themeColor="accent1" w:val="4F81BD"/>
    </w:rPr>
  </w:style>
  <w:style w:default="true" w:styleId="DefaultParagraphFont" w:type="character">
    <w:name w:val="Default Paragraph Font"/>
    <w:uiPriority w:val="1"/>
    <w:semiHidden/>
    <w:unhideWhenUsed/>
  </w:style>
  <w:style w:styleId="Header" w:type="paragraph">
    <w:name w:val="header"/>
    <w:basedOn w:val="Normal"/>
    <w:link w:val="HeaderChar"/>
    <w:uiPriority w:val="99"/>
    <w:unhideWhenUsed/>
    <w:rsid w:val="00841CD9"/>
    <w:pPr>
      <w:tabs>
        <w:tab w:pos="4680" w:val="center"/>
        <w:tab w:pos="9360" w:val="right"/>
      </w:tabs>
    </w:pPr>
  </w:style>
  <w:style w:customStyle="true" w:styleId="HeaderChar" w:type="character">
    <w:name w:val="Header Char"/>
    <w:basedOn w:val="DefaultParagraphFont"/>
    <w:link w:val="Header"/>
    <w:uiPriority w:val="99"/>
    <w:rsid w:val="00841CD9"/>
  </w:style>
  <w:style w:customStyle="true" w:styleId="Heading1Char" w:type="character">
    <w:name w:val="Heading 1 Char"/>
    <w:basedOn w:val="DefaultParagraphFont"/>
    <w:link w:val="Heading1"/>
    <w:uiPriority w:val="9"/>
    <w:rsid w:val="00841CD9"/>
    <w:rPr>
      <w:rFonts w:cstheme="majorBidi" w:eastAsiaTheme="majorEastAsia" w:hAnsiTheme="majorHAnsi" w:asciiTheme="majorHAnsi"/>
      <w:b/>
      <w:bCs/>
      <w:color w:themeShade="BF" w:themeColor="accent1" w:val="365F91"/>
      <w:sz w:val="28"/>
      <w:szCs w:val="28"/>
    </w:rPr>
  </w:style>
  <w:style w:customStyle="true" w:styleId="Heading2Char" w:type="character">
    <w:name w:val="Heading 2 Char"/>
    <w:basedOn w:val="DefaultParagraphFont"/>
    <w:link w:val="Heading2"/>
    <w:uiPriority w:val="9"/>
    <w:rsid w:val="00841CD9"/>
    <w:rPr>
      <w:rFonts w:cstheme="majorBidi" w:eastAsiaTheme="majorEastAsia" w:hAnsiTheme="majorHAnsi" w:asciiTheme="majorHAnsi"/>
      <w:b/>
      <w:bCs/>
      <w:color w:themeColor="accent1" w:val="4F81BD"/>
      <w:sz w:val="26"/>
      <w:szCs w:val="26"/>
    </w:rPr>
  </w:style>
  <w:style w:customStyle="true" w:styleId="Heading3Char" w:type="character">
    <w:name w:val="Heading 3 Char"/>
    <w:basedOn w:val="DefaultParagraphFont"/>
    <w:link w:val="Heading3"/>
    <w:uiPriority w:val="9"/>
    <w:rsid w:val="00841CD9"/>
    <w:rPr>
      <w:rFonts w:cstheme="majorBidi" w:eastAsiaTheme="majorEastAsia" w:hAnsiTheme="majorHAnsi" w:asciiTheme="majorHAnsi"/>
      <w:b/>
      <w:bCs/>
      <w:color w:themeColor="accent1" w:val="4F81BD"/>
    </w:rPr>
  </w:style>
  <w:style w:customStyle="true" w:styleId="Heading4Char" w:type="character">
    <w:name w:val="Heading 4 Char"/>
    <w:basedOn w:val="DefaultParagraphFont"/>
    <w:link w:val="Heading4"/>
    <w:uiPriority w:val="9"/>
    <w:rsid w:val="00841CD9"/>
    <w:rPr>
      <w:rFonts w:cstheme="majorBidi" w:eastAsiaTheme="majorEastAsia" w:hAnsiTheme="majorHAnsi" w:asciiTheme="majorHAnsi"/>
      <w:b/>
      <w:bCs/>
      <w:i/>
      <w:iCs/>
      <w:color w:themeColor="accent1" w:val="4F81BD"/>
    </w:rPr>
  </w:style>
  <w:style w:styleId="NormalIndent" w:type="paragraph">
    <w:name w:val="Normal Indent"/>
    <w:basedOn w:val="Normal"/>
    <w:uiPriority w:val="99"/>
    <w:unhideWhenUsed/>
    <w:rsid w:val="00841CD9"/>
    <w:pPr>
      <w:ind w:left="720"/>
    </w:pPr>
  </w:style>
  <w:style w:styleId="Subtitle" w:type="paragraph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cstheme="majorBidi" w:eastAsiaTheme="majorEastAsia" w:hAnsiTheme="majorHAnsi" w:asciiTheme="majorHAnsi"/>
      <w:i/>
      <w:iCs/>
      <w:color w:themeColor="accent1" w:val="4F81BD"/>
      <w:spacing w:val="15"/>
      <w:sz w:val="24"/>
      <w:szCs w:val="24"/>
    </w:rPr>
  </w:style>
  <w:style w:customStyle="true" w:styleId="SubtitleChar" w:type="character">
    <w:name w:val="Subtitle Char"/>
    <w:basedOn w:val="DefaultParagraphFont"/>
    <w:link w:val="Subtitle"/>
    <w:uiPriority w:val="11"/>
    <w:rsid w:val="00841CD9"/>
    <w:rPr>
      <w:rFonts w:cstheme="majorBidi" w:eastAsiaTheme="majorEastAsia" w:hAnsiTheme="majorHAnsi" w:asciiTheme="majorHAnsi"/>
      <w:i/>
      <w:iCs/>
      <w:color w:themeColor="accent1" w:val="4F81BD"/>
      <w:spacing w:val="15"/>
      <w:sz w:val="24"/>
      <w:szCs w:val="24"/>
    </w:rPr>
  </w:style>
  <w:style w:styleId="Title" w:type="paragraph">
    <w:name w:val="Title"/>
    <w:basedOn w:val="Normal"/>
    <w:next w:val="Normal"/>
    <w:link w:val="TitleChar"/>
    <w:uiPriority w:val="10"/>
    <w:qFormat/>
    <w:rsid w:val="00841CD9"/>
    <w:pPr>
      <w:pBdr>
        <w:bottom w:space="4" w:sz="8" w:themeColor="accent1" w:color="4F81BD" w:val="single"/>
      </w:pBdr>
      <w:spacing w:after="300"/>
      <w:contextualSpacing/>
    </w:pPr>
    <w:rPr>
      <w:rFonts w:cstheme="majorBidi" w:eastAsiaTheme="majorEastAsia" w:hAnsiTheme="majorHAnsi" w:asciiTheme="majorHAnsi"/>
      <w:color w:themeShade="BF" w:themeColor="text2" w:val="17365D"/>
      <w:spacing w:val="5"/>
      <w:kern w:val="28"/>
      <w:sz w:val="52"/>
      <w:szCs w:val="52"/>
    </w:rPr>
  </w:style>
  <w:style w:customStyle="true" w:styleId="TitleChar" w:type="character">
    <w:name w:val="Title Char"/>
    <w:basedOn w:val="DefaultParagraphFont"/>
    <w:link w:val="Title"/>
    <w:uiPriority w:val="10"/>
    <w:rsid w:val="00841CD9"/>
    <w:rPr>
      <w:rFonts w:cstheme="majorBidi" w:eastAsiaTheme="majorEastAsia" w:hAnsiTheme="majorHAnsi" w:asciiTheme="majorHAnsi"/>
      <w:color w:themeShade="BF" w:themeColor="text2" w:val="17365D"/>
      <w:spacing w:val="5"/>
      <w:kern w:val="28"/>
      <w:sz w:val="52"/>
      <w:szCs w:val="52"/>
    </w:rPr>
  </w:style>
  <w:style w:styleId="Emphasis" w:type="character">
    <w:name w:val="Emphasis"/>
    <w:basedOn w:val="DefaultParagraphFont"/>
    <w:uiPriority w:val="20"/>
    <w:qFormat/>
    <w:rsid w:val="00D1197D"/>
    <w:rPr>
      <w:i/>
      <w:iCs/>
    </w:rPr>
  </w:style>
  <w:style w:styleId="Hyperlink" w:type="character">
    <w:name w:val="Hyperlink"/>
    <w:basedOn w:val="DefaultParagraphFont"/>
    <w:uiPriority w:val="99"/>
    <w:unhideWhenUsed/>
    <w:rPr>
      <w:color w:themeColor="hyperlink" w:val="0000FF"/>
      <w:u w:val="single"/>
    </w:rPr>
  </w:style>
  <w:style w:styleId="TableGrid" w:type="table">
    <w:name w:val="Table Grid"/>
    <w:basedOn w:val="TableNormal"/>
    <w:uiPriority w:val="59"/>
    <w:pPr>
      <w:spacing w:lineRule="auto" w:line="240" w:after="0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aFChunk" Target="../hw.html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Application>docx4j</properties:Application>
  <properties:AppVersion>2.7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:creator>docx4j</dc:creator>
  <cp:lastModifiedBy>docx4j</cp:lastModifiedBy>
</cp:coreProperties>
</file>